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Heizraum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</w:tc>
        <w:tc>
          <w:p>
            <w:pPr>
              <w:spacing w:before="0" w:after="0" w:line="240" w:lineRule="auto"/>
            </w:pPr>
            <w:r>
              <w:t>Elektrotableau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50520688" name="db455e70-8890-11f0-9b79-cb0c145b08a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52426051" name="db455e70-8890-11f0-9b79-cb0c145b08a8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55826654" name="9b090df0-8892-11f0-b635-77410cd791a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5649103" name="9b090df0-8892-11f0-b635-77410cd791a8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Küche / Vorratsraum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62956686" name="ac1649f0-8892-11f0-b513-4fcb30a9760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1218908" name="ac1649f0-8892-11f0-b513-4fcb30a9760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27525708" name="c570eb80-8892-11f0-9eca-7b990b80954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50023731" name="c570eb80-8892-11f0-9eca-7b990b80954c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Gesammtes Haus </w:t>
            </w:r>
          </w:p>
          <w:p>
            <w:pPr>
              <w:spacing w:before="0" w:after="0" w:line="240" w:lineRule="auto"/>
            </w:pPr>
            <w:r>
              <w:t>EG - DG </w:t>
            </w:r>
          </w:p>
          <w:p>
            <w:pPr>
              <w:spacing w:before="0" w:after="0" w:line="240" w:lineRule="auto"/>
            </w:pPr>
            <w:r>
              <w:t>Rohrummantellung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Rohrummantellung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19117702" name="dea8e9e0-8892-11f0-ac58-1f68ae786f6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9540172" name="dea8e9e0-8892-11f0-ac58-1f68ae786f6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Keller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745176" name="00859590-8893-11f0-bc26-891614b267f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65491069" name="00859590-8893-11f0-bc26-891614b267f2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Waschküche / Heizraum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124209231" name="26973860-8893-11f0-9bd2-a783f58fee9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78357948" name="26973860-8893-11f0-9bd2-a783f58fee9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Heizraum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</w:tc>
        <w:tc>
          <w:p>
            <w:pPr>
              <w:spacing w:before="0" w:after="0" w:line="240" w:lineRule="auto"/>
            </w:pPr>
            <w:r>
              <w:t>Türblatt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12599897" name="51e57e50-8893-11f0-a461-c500d5fc9ab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75838028" name="51e57e50-8893-11f0-a461-c500d5fc9ab4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Treppenhaus / Gang </w:t>
            </w:r>
          </w:p>
          <w:p>
            <w:pPr>
              <w:spacing w:before="0" w:after="0" w:line="240" w:lineRule="auto"/>
            </w:pPr>
            <w:r>
              <w:t>EG -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31734134" name="783bf250-8893-11f0-a58b-03584e9477f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16209772" name="783bf250-8893-11f0-a58b-03584e9477f4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Gesammtes Haus </w:t>
            </w:r>
          </w:p>
          <w:p>
            <w:pPr>
              <w:spacing w:before="0" w:after="0" w:line="240" w:lineRule="auto"/>
            </w:pPr>
            <w:r>
              <w:t>EG - DG </w:t>
            </w:r>
          </w:p>
          <w:p>
            <w:pPr>
              <w:spacing w:before="0" w:after="0" w:line="240" w:lineRule="auto"/>
            </w:pPr>
            <w:r>
              <w:t>Kamin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12716768" name="929eb510-8893-11f0-abf6-cd05c859acc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18459158" name="929eb510-8893-11f0-abf6-cd05c859acc4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Estrich </w:t>
            </w:r>
          </w:p>
          <w:p>
            <w:pPr>
              <w:spacing w:before="0" w:after="0" w:line="240" w:lineRule="auto"/>
            </w:pPr>
            <w:r>
              <w:t>DG 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</w:tc>
        <w:tc>
          <w:p>
            <w:pPr>
              <w:spacing w:before="0" w:after="0" w:line="240" w:lineRule="auto"/>
            </w:pPr>
            <w:r>
              <w:t>Unterdach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47688051" name="eabed3b0-8893-11f0-8977-118ee387b4e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0758049" name="eabed3b0-8893-11f0-8977-118ee387b4ec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84974430" name="5df8f720-8894-11f0-ae88-6d2ee1e892f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94621349" name="5df8f720-8894-11f0-ae88-6d2ee1e892f9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18466072" name="9827fc20-8894-11f0-a4c7-4552281910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35646121" name="9827fc20-8894-11f0-a4c7-455228191091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7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Nordstrasse 28, 9410 Heiden</w:t>
          </w:r>
        </w:p>
        <w:p>
          <w:pPr>
            <w:spacing w:before="0" w:after="0"/>
          </w:pPr>
          <w:r>
            <w:t>472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footer.xml" Type="http://schemas.openxmlformats.org/officeDocument/2006/relationships/footer" Id="rId1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